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03AFC" w14:textId="77777777" w:rsidR="00E42E4C" w:rsidRDefault="007558EA" w:rsidP="007558EA">
      <w:pPr>
        <w:pStyle w:val="Heading3"/>
      </w:pPr>
      <w:r>
        <w:t xml:space="preserve">A2 Must Number </w:t>
      </w:r>
      <w:r w:rsidR="00895113">
        <w:t>Cards</w:t>
      </w:r>
    </w:p>
    <w:p w14:paraId="1803A041" w14:textId="2EAB51A8" w:rsidR="007558EA" w:rsidRDefault="007558EA" w:rsidP="007558EA">
      <w:pPr>
        <w:pStyle w:val="Heading4"/>
      </w:pPr>
      <w:r>
        <w:t>CI – A debater may read the author name and date for an author for cards from the same author instead of numbering</w:t>
      </w:r>
      <w:r w:rsidR="00713D2A">
        <w:t xml:space="preserve"> if they flash a speech doc to their opponent pre-speech with every card they’re going to read</w:t>
      </w:r>
      <w:r>
        <w:t>. To clarify, I can say “Jones 10” as many times as I want</w:t>
      </w:r>
    </w:p>
    <w:p w14:paraId="5E2794C2" w14:textId="77777777" w:rsidR="00895113" w:rsidRDefault="00895113" w:rsidP="00895113"/>
    <w:p w14:paraId="2F82CAB1" w14:textId="21E58CE1" w:rsidR="00895113" w:rsidRDefault="00895113" w:rsidP="00895113">
      <w:pPr>
        <w:pStyle w:val="Heading4"/>
        <w:numPr>
          <w:ilvl w:val="0"/>
          <w:numId w:val="12"/>
        </w:numPr>
      </w:pPr>
      <w:r>
        <w:t xml:space="preserve">Reading the date is better – encourages comparison of the date a card was written, which is key to recent and accurate claims. That’s an internal link to topic education since the dates of </w:t>
      </w:r>
      <w:r w:rsidR="00E42112">
        <w:t xml:space="preserve">evidence are key to their truth. They’ll say that reading the date </w:t>
      </w:r>
      <w:r w:rsidR="00E137C4">
        <w:t xml:space="preserve">is still </w:t>
      </w:r>
      <w:r w:rsidR="00E137C4">
        <w:rPr>
          <w:u w:val="single"/>
        </w:rPr>
        <w:t>allowed</w:t>
      </w:r>
      <w:r w:rsidR="00E137C4">
        <w:t xml:space="preserve"> by </w:t>
      </w:r>
      <w:r w:rsidR="00A70461">
        <w:t xml:space="preserve">their </w:t>
      </w:r>
      <w:proofErr w:type="spellStart"/>
      <w:r w:rsidR="00A70461">
        <w:t>interp</w:t>
      </w:r>
      <w:proofErr w:type="spellEnd"/>
      <w:r w:rsidR="00A70461">
        <w:t>, but not required – this provides no incentive for debater to say the date out loud since they could save time and hide the date of their evidence</w:t>
      </w:r>
    </w:p>
    <w:p w14:paraId="47A6B793" w14:textId="62AF7BA0" w:rsidR="00895113" w:rsidRDefault="00E42112" w:rsidP="00E42112">
      <w:pPr>
        <w:pStyle w:val="Heading4"/>
      </w:pPr>
      <w:r>
        <w:t xml:space="preserve">Prefer </w:t>
      </w:r>
    </w:p>
    <w:p w14:paraId="402FD03C" w14:textId="4163A6F1" w:rsidR="00E42112" w:rsidRDefault="00E42112" w:rsidP="00E42112">
      <w:pPr>
        <w:pStyle w:val="Heading4"/>
        <w:numPr>
          <w:ilvl w:val="0"/>
          <w:numId w:val="13"/>
        </w:numPr>
      </w:pPr>
      <w:r>
        <w:t xml:space="preserve">Their </w:t>
      </w:r>
      <w:proofErr w:type="spellStart"/>
      <w:r>
        <w:t>interp</w:t>
      </w:r>
      <w:proofErr w:type="spellEnd"/>
      <w:r>
        <w:t xml:space="preserve"> provides no way to distinguish between cards written by the same author but on different dates – for instance, </w:t>
      </w:r>
      <w:proofErr w:type="spellStart"/>
      <w:r>
        <w:t>Ripstein</w:t>
      </w:r>
      <w:proofErr w:type="spellEnd"/>
      <w:r>
        <w:t xml:space="preserve"> 02 </w:t>
      </w:r>
      <w:proofErr w:type="spellStart"/>
      <w:r>
        <w:t>vs</w:t>
      </w:r>
      <w:proofErr w:type="spellEnd"/>
      <w:r>
        <w:t xml:space="preserve"> </w:t>
      </w:r>
      <w:proofErr w:type="spellStart"/>
      <w:r>
        <w:t>Ripstein</w:t>
      </w:r>
      <w:proofErr w:type="spellEnd"/>
      <w:r>
        <w:t xml:space="preserve"> 05 – that’s key to academic integrity since otherwise we would represent different works as the same </w:t>
      </w:r>
    </w:p>
    <w:p w14:paraId="6F54B00C" w14:textId="1C138C7A" w:rsidR="0065320E" w:rsidRDefault="0065320E" w:rsidP="00C84717">
      <w:pPr>
        <w:pStyle w:val="Heading4"/>
        <w:numPr>
          <w:ilvl w:val="0"/>
          <w:numId w:val="13"/>
        </w:numPr>
      </w:pPr>
      <w:r>
        <w:t xml:space="preserve">Date comparison outweighs any </w:t>
      </w:r>
      <w:proofErr w:type="spellStart"/>
      <w:r>
        <w:t>flowability</w:t>
      </w:r>
      <w:proofErr w:type="spellEnd"/>
      <w:r>
        <w:t xml:space="preserve"> impact</w:t>
      </w:r>
      <w:r w:rsidR="00C84717">
        <w:t xml:space="preserve"> on scope</w:t>
      </w:r>
      <w:r>
        <w:t xml:space="preserve"> – most debaters </w:t>
      </w:r>
      <w:r w:rsidR="00C84717">
        <w:t>and judges don’t memorize the number of card names since debates get to messy anyways</w:t>
      </w:r>
    </w:p>
    <w:p w14:paraId="0BE645E1" w14:textId="12A00EAE" w:rsidR="00C84717" w:rsidRDefault="00713D2A" w:rsidP="00713D2A">
      <w:pPr>
        <w:pStyle w:val="Heading3"/>
      </w:pPr>
      <w:r>
        <w:t>A2 Flowing</w:t>
      </w:r>
    </w:p>
    <w:p w14:paraId="41847C44" w14:textId="1A8C4D17" w:rsidR="00713D2A" w:rsidRDefault="00713D2A" w:rsidP="00713D2A">
      <w:pPr>
        <w:pStyle w:val="Heading4"/>
      </w:pPr>
      <w:r>
        <w:t xml:space="preserve">Flowing </w:t>
      </w:r>
      <w:r w:rsidR="00CE1167">
        <w:t xml:space="preserve">and speech doc solves – if debaters are following document, they can flow every independent card and then number it </w:t>
      </w:r>
      <w:r w:rsidR="00CE1167">
        <w:rPr>
          <w:u w:val="single"/>
        </w:rPr>
        <w:t>for themselves</w:t>
      </w:r>
      <w:r w:rsidR="00CE1167">
        <w:t xml:space="preserve"> if they want</w:t>
      </w:r>
    </w:p>
    <w:p w14:paraId="546B2667" w14:textId="77777777" w:rsidR="004E2EC7" w:rsidRDefault="004E2EC7" w:rsidP="00CE1167">
      <w:pPr>
        <w:pStyle w:val="Heading4"/>
      </w:pPr>
    </w:p>
    <w:p w14:paraId="348CD9CD" w14:textId="3CBC6086" w:rsidR="00CE1167" w:rsidRDefault="00CE1167" w:rsidP="00CE1167">
      <w:pPr>
        <w:pStyle w:val="Heading4"/>
      </w:pPr>
      <w:proofErr w:type="spellStart"/>
      <w:r>
        <w:t>Labelling</w:t>
      </w:r>
      <w:proofErr w:type="spellEnd"/>
      <w:r>
        <w:t xml:space="preserve"> by number is </w:t>
      </w:r>
      <w:r>
        <w:rPr>
          <w:u w:val="single"/>
        </w:rPr>
        <w:t>incredibly marginal</w:t>
      </w:r>
      <w:r>
        <w:t xml:space="preserve"> as an impact – </w:t>
      </w:r>
      <w:r w:rsidR="00AD3690">
        <w:t>most debaters label arguments by their content, like “hindrance to a hindrance,” or “econ DA.” Y</w:t>
      </w:r>
      <w:r>
        <w:t>ou can</w:t>
      </w:r>
      <w:r w:rsidR="004E2EC7">
        <w:t xml:space="preserve"> </w:t>
      </w:r>
      <w:r w:rsidR="00AD3690">
        <w:t>also</w:t>
      </w:r>
      <w:r w:rsidR="00B8586E">
        <w:t xml:space="preserve"> label arguments by </w:t>
      </w:r>
      <w:r>
        <w:t>the number of the card on that paper, like “DA card-1,” “DA card-2”</w:t>
      </w:r>
    </w:p>
    <w:p w14:paraId="7F2FF740" w14:textId="77777777" w:rsidR="00AD3690" w:rsidRPr="00AD3690" w:rsidRDefault="00AD3690" w:rsidP="00AD3690"/>
    <w:p w14:paraId="00F6D83F" w14:textId="77777777" w:rsidR="00CE1167" w:rsidRPr="00CE1167" w:rsidRDefault="00CE1167" w:rsidP="00CE1167">
      <w:bookmarkStart w:id="0" w:name="_GoBack"/>
      <w:bookmarkEnd w:id="0"/>
    </w:p>
    <w:p w14:paraId="640F7E0D" w14:textId="77777777" w:rsidR="00E42112" w:rsidRPr="00E42112" w:rsidRDefault="00E42112" w:rsidP="00E42112"/>
    <w:p w14:paraId="61DD62FC" w14:textId="77777777" w:rsidR="00895113" w:rsidRPr="00895113" w:rsidRDefault="00895113" w:rsidP="00895113"/>
    <w:p w14:paraId="052B3C8F" w14:textId="77777777" w:rsidR="007558EA" w:rsidRPr="007558EA" w:rsidRDefault="007558EA" w:rsidP="007558EA"/>
    <w:sectPr w:rsidR="007558EA" w:rsidRPr="007558EA" w:rsidSect="000727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56F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48CC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1287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8ECA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878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16E70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3CA719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A8044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A8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DA3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A448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0F8016C"/>
    <w:multiLevelType w:val="hybridMultilevel"/>
    <w:tmpl w:val="96688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14ACC"/>
    <w:multiLevelType w:val="hybridMultilevel"/>
    <w:tmpl w:val="2174A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eator" w:val="?"/>
    <w:docVar w:name="VerbatimMac" w:val="True"/>
    <w:docVar w:name="VerbatimVersion" w:val="5.0"/>
  </w:docVars>
  <w:rsids>
    <w:rsidRoot w:val="007558EA"/>
    <w:rsid w:val="000029E3"/>
    <w:rsid w:val="000029E8"/>
    <w:rsid w:val="00004225"/>
    <w:rsid w:val="000066CA"/>
    <w:rsid w:val="00007264"/>
    <w:rsid w:val="000076A9"/>
    <w:rsid w:val="00014FAD"/>
    <w:rsid w:val="00015D2A"/>
    <w:rsid w:val="0002490B"/>
    <w:rsid w:val="00026465"/>
    <w:rsid w:val="00030204"/>
    <w:rsid w:val="000312A0"/>
    <w:rsid w:val="00035337"/>
    <w:rsid w:val="00052FB1"/>
    <w:rsid w:val="00054276"/>
    <w:rsid w:val="000547B1"/>
    <w:rsid w:val="0006091E"/>
    <w:rsid w:val="000638C1"/>
    <w:rsid w:val="00065FEE"/>
    <w:rsid w:val="00072718"/>
    <w:rsid w:val="0007381E"/>
    <w:rsid w:val="0008785F"/>
    <w:rsid w:val="00090CBE"/>
    <w:rsid w:val="000A2D8A"/>
    <w:rsid w:val="000D26A6"/>
    <w:rsid w:val="000D2B90"/>
    <w:rsid w:val="000D6ED8"/>
    <w:rsid w:val="000D717B"/>
    <w:rsid w:val="00100B28"/>
    <w:rsid w:val="00117316"/>
    <w:rsid w:val="001209B4"/>
    <w:rsid w:val="001761FC"/>
    <w:rsid w:val="00182655"/>
    <w:rsid w:val="001840F2"/>
    <w:rsid w:val="00185134"/>
    <w:rsid w:val="001856C6"/>
    <w:rsid w:val="00191B5F"/>
    <w:rsid w:val="00192487"/>
    <w:rsid w:val="0019668D"/>
    <w:rsid w:val="001A25FD"/>
    <w:rsid w:val="001A5371"/>
    <w:rsid w:val="001A72C7"/>
    <w:rsid w:val="001B73E3"/>
    <w:rsid w:val="001C316D"/>
    <w:rsid w:val="001D1A0D"/>
    <w:rsid w:val="001D36BF"/>
    <w:rsid w:val="001D4C28"/>
    <w:rsid w:val="001E0B1F"/>
    <w:rsid w:val="001E1E0B"/>
    <w:rsid w:val="001F1173"/>
    <w:rsid w:val="002005A8"/>
    <w:rsid w:val="00203DD8"/>
    <w:rsid w:val="00204E1D"/>
    <w:rsid w:val="002059BD"/>
    <w:rsid w:val="00210FAF"/>
    <w:rsid w:val="002168F2"/>
    <w:rsid w:val="0022589F"/>
    <w:rsid w:val="002343FE"/>
    <w:rsid w:val="002502CF"/>
    <w:rsid w:val="00267EBB"/>
    <w:rsid w:val="0027023B"/>
    <w:rsid w:val="00274EDB"/>
    <w:rsid w:val="0027729E"/>
    <w:rsid w:val="00284ED6"/>
    <w:rsid w:val="00290C5A"/>
    <w:rsid w:val="0029647A"/>
    <w:rsid w:val="00296504"/>
    <w:rsid w:val="002B5511"/>
    <w:rsid w:val="002B7ACF"/>
    <w:rsid w:val="002E0643"/>
    <w:rsid w:val="002E392E"/>
    <w:rsid w:val="002E6BBC"/>
    <w:rsid w:val="002F1BA9"/>
    <w:rsid w:val="002F6E74"/>
    <w:rsid w:val="003106B3"/>
    <w:rsid w:val="0031385D"/>
    <w:rsid w:val="003223B2"/>
    <w:rsid w:val="00322A67"/>
    <w:rsid w:val="00330E13"/>
    <w:rsid w:val="00335A23"/>
    <w:rsid w:val="00340707"/>
    <w:rsid w:val="00351841"/>
    <w:rsid w:val="003624A6"/>
    <w:rsid w:val="00364ADF"/>
    <w:rsid w:val="003670D9"/>
    <w:rsid w:val="00370B41"/>
    <w:rsid w:val="00371B27"/>
    <w:rsid w:val="003726C3"/>
    <w:rsid w:val="00375D2E"/>
    <w:rsid w:val="00383071"/>
    <w:rsid w:val="00383B19"/>
    <w:rsid w:val="003933F9"/>
    <w:rsid w:val="00395864"/>
    <w:rsid w:val="00396557"/>
    <w:rsid w:val="00397316"/>
    <w:rsid w:val="003A248F"/>
    <w:rsid w:val="003A4D9C"/>
    <w:rsid w:val="003B1668"/>
    <w:rsid w:val="003C5F4C"/>
    <w:rsid w:val="003D5EA8"/>
    <w:rsid w:val="003E305E"/>
    <w:rsid w:val="003E34DB"/>
    <w:rsid w:val="003E5302"/>
    <w:rsid w:val="003E5BF1"/>
    <w:rsid w:val="003F2452"/>
    <w:rsid w:val="003F41EA"/>
    <w:rsid w:val="003F7DF0"/>
    <w:rsid w:val="004039AF"/>
    <w:rsid w:val="00407AFF"/>
    <w:rsid w:val="0041155D"/>
    <w:rsid w:val="004170BF"/>
    <w:rsid w:val="004270E3"/>
    <w:rsid w:val="004348DC"/>
    <w:rsid w:val="00434921"/>
    <w:rsid w:val="00442018"/>
    <w:rsid w:val="00447B10"/>
    <w:rsid w:val="00452EE4"/>
    <w:rsid w:val="004536D6"/>
    <w:rsid w:val="00457224"/>
    <w:rsid w:val="0048047E"/>
    <w:rsid w:val="00482AF9"/>
    <w:rsid w:val="004B37B4"/>
    <w:rsid w:val="004C0314"/>
    <w:rsid w:val="004C0D3D"/>
    <w:rsid w:val="004C213E"/>
    <w:rsid w:val="004C376C"/>
    <w:rsid w:val="004C657F"/>
    <w:rsid w:val="004D17D8"/>
    <w:rsid w:val="004E2EC7"/>
    <w:rsid w:val="004E355B"/>
    <w:rsid w:val="005028E5"/>
    <w:rsid w:val="00503735"/>
    <w:rsid w:val="005224F2"/>
    <w:rsid w:val="00536D8B"/>
    <w:rsid w:val="005379C3"/>
    <w:rsid w:val="005519C2"/>
    <w:rsid w:val="005523E0"/>
    <w:rsid w:val="0055320F"/>
    <w:rsid w:val="0055699B"/>
    <w:rsid w:val="00563D3D"/>
    <w:rsid w:val="005659AA"/>
    <w:rsid w:val="005676E8"/>
    <w:rsid w:val="00581048"/>
    <w:rsid w:val="00581203"/>
    <w:rsid w:val="0058349C"/>
    <w:rsid w:val="00585FBE"/>
    <w:rsid w:val="005870E8"/>
    <w:rsid w:val="005A4D4E"/>
    <w:rsid w:val="005A7237"/>
    <w:rsid w:val="005B21FA"/>
    <w:rsid w:val="005B3244"/>
    <w:rsid w:val="005B6EE8"/>
    <w:rsid w:val="005B7731"/>
    <w:rsid w:val="005C4515"/>
    <w:rsid w:val="005C5602"/>
    <w:rsid w:val="005C74A6"/>
    <w:rsid w:val="005D3B4D"/>
    <w:rsid w:val="005D615C"/>
    <w:rsid w:val="005E1860"/>
    <w:rsid w:val="005F063B"/>
    <w:rsid w:val="005F192D"/>
    <w:rsid w:val="005F24C8"/>
    <w:rsid w:val="005F26AF"/>
    <w:rsid w:val="0061383D"/>
    <w:rsid w:val="00614D69"/>
    <w:rsid w:val="00617030"/>
    <w:rsid w:val="00621301"/>
    <w:rsid w:val="0062173F"/>
    <w:rsid w:val="006235FB"/>
    <w:rsid w:val="00626A15"/>
    <w:rsid w:val="006438CB"/>
    <w:rsid w:val="006529B9"/>
    <w:rsid w:val="0065320E"/>
    <w:rsid w:val="00654695"/>
    <w:rsid w:val="0065500A"/>
    <w:rsid w:val="00655217"/>
    <w:rsid w:val="0065727C"/>
    <w:rsid w:val="00674A78"/>
    <w:rsid w:val="00696A16"/>
    <w:rsid w:val="006A4840"/>
    <w:rsid w:val="006A7E1D"/>
    <w:rsid w:val="006C3A56"/>
    <w:rsid w:val="006D13F4"/>
    <w:rsid w:val="006D6AED"/>
    <w:rsid w:val="006E6D0B"/>
    <w:rsid w:val="006F126E"/>
    <w:rsid w:val="006F3834"/>
    <w:rsid w:val="006F5693"/>
    <w:rsid w:val="00713D2A"/>
    <w:rsid w:val="00717B01"/>
    <w:rsid w:val="007227D9"/>
    <w:rsid w:val="0072491F"/>
    <w:rsid w:val="007374A1"/>
    <w:rsid w:val="00752712"/>
    <w:rsid w:val="00753A84"/>
    <w:rsid w:val="007558EA"/>
    <w:rsid w:val="007611F5"/>
    <w:rsid w:val="007619E4"/>
    <w:rsid w:val="00761E75"/>
    <w:rsid w:val="0076495E"/>
    <w:rsid w:val="00765FC8"/>
    <w:rsid w:val="00793F46"/>
    <w:rsid w:val="007A1325"/>
    <w:rsid w:val="007A1A18"/>
    <w:rsid w:val="007B53D8"/>
    <w:rsid w:val="007C22C5"/>
    <w:rsid w:val="007C57E1"/>
    <w:rsid w:val="007C5811"/>
    <w:rsid w:val="007D2DF5"/>
    <w:rsid w:val="007D451A"/>
    <w:rsid w:val="007D5E3E"/>
    <w:rsid w:val="007D7596"/>
    <w:rsid w:val="007E242C"/>
    <w:rsid w:val="007E6631"/>
    <w:rsid w:val="00803A12"/>
    <w:rsid w:val="008266F9"/>
    <w:rsid w:val="00826A9B"/>
    <w:rsid w:val="00834842"/>
    <w:rsid w:val="00840E7B"/>
    <w:rsid w:val="00853D40"/>
    <w:rsid w:val="008564FC"/>
    <w:rsid w:val="00864E76"/>
    <w:rsid w:val="00872581"/>
    <w:rsid w:val="0087459D"/>
    <w:rsid w:val="0087680F"/>
    <w:rsid w:val="00876D81"/>
    <w:rsid w:val="00881D86"/>
    <w:rsid w:val="00883306"/>
    <w:rsid w:val="00890E4C"/>
    <w:rsid w:val="00890E74"/>
    <w:rsid w:val="0089418F"/>
    <w:rsid w:val="00895113"/>
    <w:rsid w:val="00897C29"/>
    <w:rsid w:val="008A1A9C"/>
    <w:rsid w:val="008A4633"/>
    <w:rsid w:val="008B032E"/>
    <w:rsid w:val="008C0FA2"/>
    <w:rsid w:val="008C2342"/>
    <w:rsid w:val="008C77B6"/>
    <w:rsid w:val="008D1B91"/>
    <w:rsid w:val="008D724A"/>
    <w:rsid w:val="008E7A3E"/>
    <w:rsid w:val="008F41FD"/>
    <w:rsid w:val="008F4479"/>
    <w:rsid w:val="008F4BA0"/>
    <w:rsid w:val="00901726"/>
    <w:rsid w:val="00920E6A"/>
    <w:rsid w:val="00931816"/>
    <w:rsid w:val="00932C71"/>
    <w:rsid w:val="009509D5"/>
    <w:rsid w:val="009538F5"/>
    <w:rsid w:val="00957187"/>
    <w:rsid w:val="009603E1"/>
    <w:rsid w:val="00961C9D"/>
    <w:rsid w:val="00963065"/>
    <w:rsid w:val="0097151F"/>
    <w:rsid w:val="00973777"/>
    <w:rsid w:val="00976E78"/>
    <w:rsid w:val="009775C0"/>
    <w:rsid w:val="00990634"/>
    <w:rsid w:val="00991733"/>
    <w:rsid w:val="00992078"/>
    <w:rsid w:val="009A1467"/>
    <w:rsid w:val="009A6464"/>
    <w:rsid w:val="009B69F5"/>
    <w:rsid w:val="009C5FF7"/>
    <w:rsid w:val="009C6292"/>
    <w:rsid w:val="009D15DB"/>
    <w:rsid w:val="009F1CBB"/>
    <w:rsid w:val="009F3305"/>
    <w:rsid w:val="009F6FB2"/>
    <w:rsid w:val="00A071C0"/>
    <w:rsid w:val="00A22670"/>
    <w:rsid w:val="00A24B35"/>
    <w:rsid w:val="00A271BA"/>
    <w:rsid w:val="00A27F86"/>
    <w:rsid w:val="00A431C6"/>
    <w:rsid w:val="00A54315"/>
    <w:rsid w:val="00A60FBC"/>
    <w:rsid w:val="00A65C0B"/>
    <w:rsid w:val="00A70461"/>
    <w:rsid w:val="00A81FD2"/>
    <w:rsid w:val="00A8441A"/>
    <w:rsid w:val="00A8674A"/>
    <w:rsid w:val="00AA6F6E"/>
    <w:rsid w:val="00AB48D3"/>
    <w:rsid w:val="00AD3690"/>
    <w:rsid w:val="00AE2124"/>
    <w:rsid w:val="00AE24BC"/>
    <w:rsid w:val="00AE3E3F"/>
    <w:rsid w:val="00AF4760"/>
    <w:rsid w:val="00AF55D4"/>
    <w:rsid w:val="00B05C2D"/>
    <w:rsid w:val="00B12933"/>
    <w:rsid w:val="00B12B88"/>
    <w:rsid w:val="00B13BC8"/>
    <w:rsid w:val="00B24662"/>
    <w:rsid w:val="00B3569C"/>
    <w:rsid w:val="00B43676"/>
    <w:rsid w:val="00B60125"/>
    <w:rsid w:val="00B6656B"/>
    <w:rsid w:val="00B71625"/>
    <w:rsid w:val="00B75C54"/>
    <w:rsid w:val="00B8586E"/>
    <w:rsid w:val="00B92A93"/>
    <w:rsid w:val="00BA17A8"/>
    <w:rsid w:val="00BA3C33"/>
    <w:rsid w:val="00BB0878"/>
    <w:rsid w:val="00BB1879"/>
    <w:rsid w:val="00BC0ABE"/>
    <w:rsid w:val="00BC30DB"/>
    <w:rsid w:val="00BC64FF"/>
    <w:rsid w:val="00BC7C37"/>
    <w:rsid w:val="00BD2244"/>
    <w:rsid w:val="00BE6472"/>
    <w:rsid w:val="00BF29B8"/>
    <w:rsid w:val="00BF46EA"/>
    <w:rsid w:val="00C07D05"/>
    <w:rsid w:val="00C10856"/>
    <w:rsid w:val="00C203FA"/>
    <w:rsid w:val="00C3164F"/>
    <w:rsid w:val="00C31B5E"/>
    <w:rsid w:val="00C34D3E"/>
    <w:rsid w:val="00C35B37"/>
    <w:rsid w:val="00C3747A"/>
    <w:rsid w:val="00C56DCC"/>
    <w:rsid w:val="00C57075"/>
    <w:rsid w:val="00C72AFE"/>
    <w:rsid w:val="00C81619"/>
    <w:rsid w:val="00C84717"/>
    <w:rsid w:val="00CA013C"/>
    <w:rsid w:val="00CA6D6D"/>
    <w:rsid w:val="00CC7A4E"/>
    <w:rsid w:val="00CD1359"/>
    <w:rsid w:val="00CD4C83"/>
    <w:rsid w:val="00CE1167"/>
    <w:rsid w:val="00D01EDC"/>
    <w:rsid w:val="00D078AA"/>
    <w:rsid w:val="00D10058"/>
    <w:rsid w:val="00D11978"/>
    <w:rsid w:val="00D15E30"/>
    <w:rsid w:val="00D16129"/>
    <w:rsid w:val="00D25DBD"/>
    <w:rsid w:val="00D26929"/>
    <w:rsid w:val="00D30CBD"/>
    <w:rsid w:val="00D30D9E"/>
    <w:rsid w:val="00D33908"/>
    <w:rsid w:val="00D354F2"/>
    <w:rsid w:val="00D36C30"/>
    <w:rsid w:val="00D43A8C"/>
    <w:rsid w:val="00D53072"/>
    <w:rsid w:val="00D61A4E"/>
    <w:rsid w:val="00D634EA"/>
    <w:rsid w:val="00D77956"/>
    <w:rsid w:val="00D80F0C"/>
    <w:rsid w:val="00D82E5B"/>
    <w:rsid w:val="00D92077"/>
    <w:rsid w:val="00D951E2"/>
    <w:rsid w:val="00D9565A"/>
    <w:rsid w:val="00DB2337"/>
    <w:rsid w:val="00DB5F87"/>
    <w:rsid w:val="00DC0376"/>
    <w:rsid w:val="00DC099B"/>
    <w:rsid w:val="00DD4CD4"/>
    <w:rsid w:val="00DD65A2"/>
    <w:rsid w:val="00DD6770"/>
    <w:rsid w:val="00DE0749"/>
    <w:rsid w:val="00DE1CE2"/>
    <w:rsid w:val="00DF1210"/>
    <w:rsid w:val="00DF31E9"/>
    <w:rsid w:val="00DF5C23"/>
    <w:rsid w:val="00E01DAD"/>
    <w:rsid w:val="00E021DC"/>
    <w:rsid w:val="00E03F91"/>
    <w:rsid w:val="00E064F2"/>
    <w:rsid w:val="00E0717B"/>
    <w:rsid w:val="00E137C4"/>
    <w:rsid w:val="00E20D65"/>
    <w:rsid w:val="00E353A2"/>
    <w:rsid w:val="00E36881"/>
    <w:rsid w:val="00E42112"/>
    <w:rsid w:val="00E42E4C"/>
    <w:rsid w:val="00E47013"/>
    <w:rsid w:val="00E541F9"/>
    <w:rsid w:val="00E57B79"/>
    <w:rsid w:val="00E63419"/>
    <w:rsid w:val="00E64496"/>
    <w:rsid w:val="00E8322E"/>
    <w:rsid w:val="00E903E0"/>
    <w:rsid w:val="00EA1115"/>
    <w:rsid w:val="00EA39EB"/>
    <w:rsid w:val="00EA58CE"/>
    <w:rsid w:val="00EB33FF"/>
    <w:rsid w:val="00EC2759"/>
    <w:rsid w:val="00EC7106"/>
    <w:rsid w:val="00ED0120"/>
    <w:rsid w:val="00ED4E12"/>
    <w:rsid w:val="00EE051B"/>
    <w:rsid w:val="00EE54B4"/>
    <w:rsid w:val="00EF2B5C"/>
    <w:rsid w:val="00EF7794"/>
    <w:rsid w:val="00F02046"/>
    <w:rsid w:val="00F053D8"/>
    <w:rsid w:val="00F07888"/>
    <w:rsid w:val="00F1313D"/>
    <w:rsid w:val="00F201E7"/>
    <w:rsid w:val="00F21C79"/>
    <w:rsid w:val="00F238C9"/>
    <w:rsid w:val="00F23CA5"/>
    <w:rsid w:val="00F277AA"/>
    <w:rsid w:val="00F31955"/>
    <w:rsid w:val="00F34C06"/>
    <w:rsid w:val="00F43EA3"/>
    <w:rsid w:val="00F50C55"/>
    <w:rsid w:val="00F57FFB"/>
    <w:rsid w:val="00F601E6"/>
    <w:rsid w:val="00F73954"/>
    <w:rsid w:val="00F94060"/>
    <w:rsid w:val="00FA56F6"/>
    <w:rsid w:val="00FB329D"/>
    <w:rsid w:val="00FC27E3"/>
    <w:rsid w:val="00FC74C7"/>
    <w:rsid w:val="00FD451D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7EAB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7558EA"/>
    <w:pPr>
      <w:spacing w:after="160" w:line="259" w:lineRule="auto"/>
    </w:pPr>
    <w:rPr>
      <w:rFonts w:ascii="Georgia" w:hAnsi="Georgi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7558E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7558EA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7558EA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7558EA"/>
    <w:pPr>
      <w:keepNext/>
      <w:keepLines/>
      <w:spacing w:before="40" w:after="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7558E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58E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7558EA"/>
    <w:rPr>
      <w:rFonts w:ascii="Georgia" w:eastAsiaTheme="majorEastAsia" w:hAnsi="Georgi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7558EA"/>
    <w:rPr>
      <w:rFonts w:ascii="Georgia" w:eastAsiaTheme="majorEastAsia" w:hAnsi="Georgi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7558EA"/>
    <w:rPr>
      <w:rFonts w:ascii="Georgia" w:eastAsiaTheme="majorEastAsia" w:hAnsi="Georgi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7558EA"/>
    <w:rPr>
      <w:rFonts w:ascii="Georgia" w:eastAsiaTheme="majorEastAsia" w:hAnsi="Georgi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7558EA"/>
    <w:rPr>
      <w:b/>
      <w:sz w:val="20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7558EA"/>
    <w:rPr>
      <w:b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7558EA"/>
    <w:rPr>
      <w:rFonts w:ascii="Georgia" w:hAnsi="Georgia"/>
      <w:b/>
      <w:i w:val="0"/>
      <w:iCs/>
      <w:sz w:val="24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7558EA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7558E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558EA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558EA"/>
    <w:rPr>
      <w:rFonts w:ascii="Lucida Grande" w:hAnsi="Lucida Grande" w:cs="Lucida Grande"/>
    </w:rPr>
  </w:style>
  <w:style w:type="paragraph" w:styleId="ListParagraph">
    <w:name w:val="List Paragraph"/>
    <w:basedOn w:val="Normal"/>
    <w:uiPriority w:val="34"/>
    <w:qFormat/>
    <w:rsid w:val="00E42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7558EA"/>
    <w:pPr>
      <w:spacing w:after="160" w:line="259" w:lineRule="auto"/>
    </w:pPr>
    <w:rPr>
      <w:rFonts w:ascii="Georgia" w:hAnsi="Georgia"/>
      <w:sz w:val="16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7558E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bCs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7558EA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bCs/>
      <w:sz w:val="44"/>
      <w:szCs w:val="44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7558EA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bCs/>
      <w:sz w:val="32"/>
      <w:szCs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7558EA"/>
    <w:pPr>
      <w:keepNext/>
      <w:keepLines/>
      <w:spacing w:before="40" w:after="0"/>
      <w:outlineLvl w:val="3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  <w:rsid w:val="007558E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58EA"/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7558EA"/>
    <w:rPr>
      <w:rFonts w:ascii="Georgia" w:eastAsiaTheme="majorEastAsia" w:hAnsi="Georgia" w:cstheme="majorBidi"/>
      <w:b/>
      <w:bCs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7558EA"/>
    <w:rPr>
      <w:rFonts w:ascii="Georgia" w:eastAsiaTheme="majorEastAsia" w:hAnsi="Georgia" w:cstheme="majorBidi"/>
      <w:b/>
      <w:bCs/>
      <w:sz w:val="44"/>
      <w:szCs w:val="44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7558EA"/>
    <w:rPr>
      <w:rFonts w:ascii="Georgia" w:eastAsiaTheme="majorEastAsia" w:hAnsi="Georgia" w:cstheme="majorBidi"/>
      <w:b/>
      <w:bCs/>
      <w:sz w:val="32"/>
      <w:szCs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7558EA"/>
    <w:rPr>
      <w:rFonts w:ascii="Georgia" w:eastAsiaTheme="majorEastAsia" w:hAnsi="Georgia" w:cstheme="majorBidi"/>
      <w:b/>
      <w:bCs/>
      <w:szCs w:val="26"/>
    </w:rPr>
  </w:style>
  <w:style w:type="character" w:customStyle="1" w:styleId="Style13ptBold">
    <w:name w:val="Style 13 pt Bold"/>
    <w:aliases w:val="Cite"/>
    <w:basedOn w:val="DefaultParagraphFont"/>
    <w:uiPriority w:val="1"/>
    <w:qFormat/>
    <w:rsid w:val="007558EA"/>
    <w:rPr>
      <w:b/>
      <w:sz w:val="20"/>
      <w:u w:val="none"/>
    </w:rPr>
  </w:style>
  <w:style w:type="character" w:customStyle="1" w:styleId="StyleUnderline">
    <w:name w:val="Style Underline"/>
    <w:aliases w:val="Underline"/>
    <w:basedOn w:val="DefaultParagraphFont"/>
    <w:uiPriority w:val="1"/>
    <w:qFormat/>
    <w:rsid w:val="007558EA"/>
    <w:rPr>
      <w:b/>
      <w:sz w:val="24"/>
      <w:u w:val="single"/>
    </w:rPr>
  </w:style>
  <w:style w:type="character" w:styleId="Emphasis">
    <w:name w:val="Emphasis"/>
    <w:basedOn w:val="DefaultParagraphFont"/>
    <w:uiPriority w:val="20"/>
    <w:qFormat/>
    <w:rsid w:val="007558EA"/>
    <w:rPr>
      <w:rFonts w:ascii="Georgia" w:hAnsi="Georgia"/>
      <w:b/>
      <w:i w:val="0"/>
      <w:iCs/>
      <w:sz w:val="24"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7558EA"/>
    <w:rPr>
      <w:color w:val="auto"/>
      <w:u w:val="none"/>
    </w:rPr>
  </w:style>
  <w:style w:type="character" w:styleId="Hyperlink">
    <w:name w:val="Hyperlink"/>
    <w:basedOn w:val="DefaultParagraphFont"/>
    <w:uiPriority w:val="99"/>
    <w:semiHidden/>
    <w:unhideWhenUsed/>
    <w:rsid w:val="007558EA"/>
    <w:rPr>
      <w:color w:val="auto"/>
      <w:u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558EA"/>
    <w:pPr>
      <w:spacing w:after="0" w:line="240" w:lineRule="auto"/>
    </w:pPr>
    <w:rPr>
      <w:rFonts w:ascii="Lucida Grande" w:hAnsi="Lucida Grande" w:cs="Lucida Grande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558EA"/>
    <w:rPr>
      <w:rFonts w:ascii="Lucida Grande" w:hAnsi="Lucida Grande" w:cs="Lucida Grande"/>
    </w:rPr>
  </w:style>
  <w:style w:type="paragraph" w:styleId="ListParagraph">
    <w:name w:val="List Paragraph"/>
    <w:basedOn w:val="Normal"/>
    <w:uiPriority w:val="34"/>
    <w:qFormat/>
    <w:rsid w:val="00E42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khilJalan:Library:Application%20Support:Microsoft:Office:User%20Templates:My%20Templates: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7F3038-DE8A-1C40-8BCA-E11F8AD3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Debate.dotm</Template>
  <TotalTime>7</TotalTime>
  <Pages>1</Pages>
  <Words>233</Words>
  <Characters>1332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Ashtar Communications</Company>
  <LinksUpToDate>false</LinksUpToDate>
  <CharactersWithSpaces>1562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 Mac</dc:title>
  <dc:subject/>
  <dc:creator>Akhil Jalan</dc:creator>
  <cp:keywords>5.0</cp:keywords>
  <dc:description/>
  <cp:lastModifiedBy>Akhil Jalan</cp:lastModifiedBy>
  <cp:revision>12</cp:revision>
  <dcterms:created xsi:type="dcterms:W3CDTF">2015-04-25T16:27:00Z</dcterms:created>
  <dcterms:modified xsi:type="dcterms:W3CDTF">2015-04-25T16:49:00Z</dcterms:modified>
  <cp:category/>
</cp:coreProperties>
</file>